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58387760" name="06cd41e0-63b9-11f0-83b7-a58d05dd2a1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355456" name="06cd41e0-63b9-11f0-83b7-a58d05dd2a1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19792138" name="1ad2af40-63b9-11f0-a467-9374572d7d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6834191" name="1ad2af40-63b9-11f0-a467-9374572d7d5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7401048" name="2d849a90-63b9-11f0-810d-9f8ee63b637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085212" name="2d849a90-63b9-11f0-810d-9f8ee63b637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/ Bad / WC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34084567" name="3ec96150-63b9-11f0-b756-1518c415fb5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05975" name="3ec96150-63b9-11f0-b756-1518c415fb5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 / WC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62808039" name="cc14cc20-63b9-11f0-8354-295e5b7a07d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4795041" name="cc14cc20-63b9-11f0-8354-295e5b7a07d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Bad / WC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15952476" name="e0718140-63b9-11f0-9e16-f1dbde5ebdb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525616" name="e0718140-63b9-11f0-9e16-f1dbde5ebdb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Bad / WC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03228042" name="f0965910-63b9-11f0-9ba0-f9798b56067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3561876" name="f0965910-63b9-11f0-9ba0-f9798b56067d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85253935" name="61ac8b10-63ba-11f0-9c69-65838ff1a6b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0802534" name="61ac8b10-63ba-11f0-9c69-65838ff1a6b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54072340" name="75cbc200-63ba-11f0-9227-8142616b1dd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4491722" name="75cbc200-63ba-11f0-9227-8142616b1dd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61054050" name="873c7ac0-63ba-11f0-be9f-89a30cc9305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2733440" name="873c7ac0-63ba-11f0-be9f-89a30cc9305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Wohnzimmer / Gang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16837806" name="41947d50-63bb-11f0-a29a-eb7f4b3aa3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9036015" name="41947d50-63bb-11f0-a29a-eb7f4b3aa3a4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Wohnzimmer / Gang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45003523" name="57b354d0-63bb-11f0-bb53-55f5b0c8654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3147714" name="57b354d0-63bb-11f0-bb53-55f5b0c86545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Cheminée</w:t>
            </w:r>
          </w:p>
        </w:tc>
        <w:tc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2017067" name="6d4ecb80-63bb-11f0-be5e-8f31ec79c17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7642994" name="6d4ecb80-63bb-11f0-be5e-8f31ec79c17c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Cheminée</w:t>
            </w:r>
          </w:p>
        </w:tc>
        <w:tc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52008638" name="8601bb60-63bb-11f0-a0cc-23c3f32ee66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0428419" name="8601bb60-63bb-11f0-a0cc-23c3f32ee668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17010810" name="ccf0f3f0-63bc-11f0-b483-4f7d1d552b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9444752" name="ccf0f3f0-63bc-11f0-b483-4f7d1d552b86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00275361" name="2b037c30-9d18-11f0-be48-25aa2d0606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7160005" name="2b037c30-9d18-11f0-be48-25aa2d060653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3.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Grundputz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52390453" name="54627540-9d18-11f0-be48-25aa2d0606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0238844" name="54627540-9d18-11f0-be48-25aa2d060653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Glärnischstrasse 148, 8708 Männedorf</w:t>
          </w:r>
        </w:p>
        <w:p>
          <w:pPr>
            <w:spacing w:before="0" w:after="0"/>
          </w:pPr>
          <w:r>
            <w:t>406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footer.xml" Type="http://schemas.openxmlformats.org/officeDocument/2006/relationships/footer" Id="rId21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